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0F877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3 do SWZ</w:t>
      </w:r>
    </w:p>
    <w:p w14:paraId="09F8F0CF" w14:textId="77777777" w:rsidR="009A1B2D" w:rsidRDefault="009A1B2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E3AE72E" w14:textId="77777777" w:rsidR="009A1B2D" w:rsidRDefault="009A1B2D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24C3891C" w14:textId="77777777" w:rsidR="009A1B2D" w:rsidRDefault="009A1B2D"/>
    <w:p w14:paraId="7C6FAFE4" w14:textId="77777777" w:rsidR="009A1B2D" w:rsidRDefault="009A1B2D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63BBAAEC" w14:textId="77777777" w:rsidR="009A1B2D" w:rsidRDefault="009A1B2D"/>
    <w:p w14:paraId="31990B8F" w14:textId="77777777" w:rsidR="009A1B2D" w:rsidRDefault="009A1B2D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575D2F09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2CE24E0D" w14:textId="77777777" w:rsidR="009A1B2D" w:rsidRDefault="009A1B2D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00D92424" w14:textId="77777777" w:rsidR="009A1B2D" w:rsidRDefault="009A1B2D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254C1D45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740BAFA3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7F5E082B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556C5D45" w14:textId="77777777" w:rsidR="009A1B2D" w:rsidRDefault="009A1B2D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942FF73" w14:textId="77777777" w:rsidR="009A1B2D" w:rsidRDefault="009A1B2D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5A4EC162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A5DA7F1" w14:textId="77777777" w:rsidR="009A1B2D" w:rsidRDefault="009A1B2D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6008C24" w14:textId="77777777" w:rsidR="009A1B2D" w:rsidRDefault="009A1B2D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2E0CEE69" w14:textId="77777777" w:rsidR="009A1B2D" w:rsidRDefault="009A1B2D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412307DD" w14:textId="77777777" w:rsidR="009A1B2D" w:rsidRDefault="009A1B2D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77F17B54" w14:textId="77777777" w:rsidR="009A1B2D" w:rsidRDefault="009A1B2D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061541C0" w14:textId="77777777" w:rsidR="009A1B2D" w:rsidRDefault="009A1B2D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78881C84" w14:textId="77777777" w:rsidR="009A1B2D" w:rsidRDefault="009A1B2D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18BAF5E2" w14:textId="77777777" w:rsidR="009A1B2D" w:rsidRDefault="009A1B2D">
      <w:pPr>
        <w:pStyle w:val="Tekstpodstawowy"/>
        <w:spacing w:line="240" w:lineRule="atLeast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</w:t>
      </w:r>
    </w:p>
    <w:p w14:paraId="57779161" w14:textId="77777777" w:rsidR="009A1B2D" w:rsidRDefault="009A1B2D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</w:p>
    <w:p w14:paraId="21110B82" w14:textId="77777777" w:rsidR="009A1B2D" w:rsidRDefault="009A1B2D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braku podstaw wykluczenia</w:t>
      </w:r>
    </w:p>
    <w:p w14:paraId="25F348D4" w14:textId="51FAC5B9" w:rsidR="006F6E2B" w:rsidRDefault="009A1B2D" w:rsidP="00D46866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składane na podstawie 125 ust. 1 ustawy z dnia 11 września 2019 </w:t>
      </w:r>
      <w:r w:rsidR="008B4747">
        <w:rPr>
          <w:rFonts w:ascii="Calibri" w:hAnsi="Calibri" w:cs="Arial"/>
          <w:b/>
          <w:sz w:val="22"/>
          <w:szCs w:val="22"/>
        </w:rPr>
        <w:t xml:space="preserve">r. - Prawo zamówień publicznych </w:t>
      </w:r>
      <w:r w:rsidR="00D86F98" w:rsidRPr="00D86F98">
        <w:rPr>
          <w:rFonts w:ascii="Calibri" w:hAnsi="Calibri" w:cs="Arial"/>
          <w:b/>
          <w:sz w:val="22"/>
          <w:szCs w:val="22"/>
        </w:rPr>
        <w:t>(tj. Dz. U. z 2024 r. poz. 1320 ze zm.) na</w:t>
      </w:r>
      <w:r w:rsidR="00845EDB" w:rsidRPr="00845EDB">
        <w:rPr>
          <w:rFonts w:ascii="Calibri" w:hAnsi="Calibri" w:cs="Arial"/>
          <w:b/>
          <w:sz w:val="22"/>
          <w:szCs w:val="22"/>
        </w:rPr>
        <w:t xml:space="preserve"> </w:t>
      </w:r>
      <w:r w:rsidR="00D46866" w:rsidRPr="00D46866">
        <w:rPr>
          <w:rFonts w:ascii="Calibri" w:hAnsi="Calibri" w:cs="Arial"/>
          <w:b/>
          <w:sz w:val="22"/>
          <w:szCs w:val="22"/>
        </w:rPr>
        <w:t>usługi geodezyjne dla gm. Osielsko w 2026 r.: podziały nieruchomości, wznowienie i ustalenie granic, opinie w postęp. rozgraniczeniowym, zmiany użytków działek gminnych, stabilizacja punktów granicznych</w:t>
      </w:r>
    </w:p>
    <w:p w14:paraId="013DB540" w14:textId="7A2D5AF4" w:rsidR="009A1B2D" w:rsidRDefault="006F6E2B" w:rsidP="006F6E2B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6F6E2B">
        <w:rPr>
          <w:rFonts w:ascii="Calibri" w:hAnsi="Calibri" w:cs="Tahoma"/>
          <w:b/>
          <w:sz w:val="22"/>
          <w:szCs w:val="22"/>
        </w:rPr>
        <w:t xml:space="preserve"> </w:t>
      </w:r>
      <w:r w:rsidR="009A1B2D">
        <w:rPr>
          <w:rFonts w:ascii="Calibri" w:hAnsi="Calibri" w:cs="Arial"/>
          <w:b/>
          <w:sz w:val="22"/>
          <w:szCs w:val="22"/>
        </w:rPr>
        <w:t>Oznaczenie sprawy: IiZP.271.</w:t>
      </w:r>
      <w:r w:rsidR="00700CC3">
        <w:rPr>
          <w:rFonts w:ascii="Calibri" w:hAnsi="Calibri" w:cs="Arial"/>
          <w:b/>
          <w:sz w:val="22"/>
          <w:szCs w:val="22"/>
        </w:rPr>
        <w:t>U</w:t>
      </w:r>
      <w:r w:rsidR="009A1B2D">
        <w:rPr>
          <w:rFonts w:ascii="Calibri" w:hAnsi="Calibri" w:cs="Arial"/>
          <w:b/>
          <w:sz w:val="22"/>
          <w:szCs w:val="22"/>
        </w:rPr>
        <w:t>.</w:t>
      </w:r>
      <w:r w:rsidR="00D86F98">
        <w:rPr>
          <w:rFonts w:ascii="Calibri" w:hAnsi="Calibri" w:cs="Arial"/>
          <w:b/>
          <w:sz w:val="22"/>
          <w:szCs w:val="22"/>
        </w:rPr>
        <w:t>1</w:t>
      </w:r>
      <w:r w:rsidR="00D46866">
        <w:rPr>
          <w:rFonts w:ascii="Calibri" w:hAnsi="Calibri" w:cs="Arial"/>
          <w:b/>
          <w:sz w:val="22"/>
          <w:szCs w:val="22"/>
        </w:rPr>
        <w:t>7</w:t>
      </w:r>
      <w:r w:rsidR="009A1B2D">
        <w:rPr>
          <w:rFonts w:ascii="Calibri" w:hAnsi="Calibri" w:cs="Arial"/>
          <w:b/>
          <w:sz w:val="22"/>
          <w:szCs w:val="22"/>
        </w:rPr>
        <w:t>.202</w:t>
      </w:r>
      <w:r w:rsidR="00D86F98">
        <w:rPr>
          <w:rFonts w:ascii="Calibri" w:hAnsi="Calibri" w:cs="Arial"/>
          <w:b/>
          <w:sz w:val="22"/>
          <w:szCs w:val="22"/>
        </w:rPr>
        <w:t>5</w:t>
      </w:r>
    </w:p>
    <w:p w14:paraId="375F0F9F" w14:textId="77777777" w:rsidR="009A1B2D" w:rsidRDefault="009A1B2D">
      <w:pPr>
        <w:pStyle w:val="Tekstpodstawowy"/>
        <w:ind w:left="5600"/>
        <w:rPr>
          <w:rFonts w:ascii="Arial" w:hAnsi="Arial" w:cs="Arial"/>
          <w:i/>
        </w:rPr>
      </w:pPr>
    </w:p>
    <w:p w14:paraId="54E72984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4330A1B1" w14:textId="77777777" w:rsidR="009A1B2D" w:rsidRDefault="009A1B2D">
      <w:pPr>
        <w:spacing w:line="360" w:lineRule="auto"/>
        <w:ind w:firstLine="709"/>
        <w:jc w:val="both"/>
        <w:rPr>
          <w:rFonts w:ascii="Calibri" w:hAnsi="Calibri" w:cs="Arial"/>
          <w:sz w:val="21"/>
          <w:szCs w:val="21"/>
        </w:rPr>
      </w:pPr>
    </w:p>
    <w:p w14:paraId="3BB7DCFE" w14:textId="77777777" w:rsidR="009A1B2D" w:rsidRDefault="009A1B2D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OŚWIADCZENIA DOTYCZĄCE WYKONAWCY:</w:t>
      </w:r>
    </w:p>
    <w:p w14:paraId="17A5C003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4CC3EE5C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108 ust. 1 pkt 1 -6 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>.</w:t>
      </w:r>
    </w:p>
    <w:p w14:paraId="139C0CE7" w14:textId="77777777" w:rsidR="009A1B2D" w:rsidRDefault="009A1B2D">
      <w:pPr>
        <w:pStyle w:val="Akapitzlist2"/>
        <w:numPr>
          <w:ilvl w:val="0"/>
          <w:numId w:val="13"/>
        </w:numPr>
        <w:spacing w:after="0" w:line="360" w:lineRule="auto"/>
        <w:ind w:left="400" w:hanging="400"/>
        <w:jc w:val="both"/>
        <w:rPr>
          <w:rFonts w:cs="Arial"/>
        </w:rPr>
      </w:pPr>
      <w:r>
        <w:rPr>
          <w:rFonts w:cs="Arial"/>
        </w:rPr>
        <w:t xml:space="preserve">Oświadczam, że nie podlegam wykluczeniu z postępowania na podstawie art. 109 ust. 1 ustawy </w:t>
      </w:r>
      <w:proofErr w:type="spellStart"/>
      <w:r>
        <w:rPr>
          <w:rFonts w:cs="Arial"/>
        </w:rPr>
        <w:t>Pzp</w:t>
      </w:r>
      <w:proofErr w:type="spellEnd"/>
      <w:r>
        <w:rPr>
          <w:rFonts w:cs="Arial"/>
        </w:rPr>
        <w:t xml:space="preserve"> w zakresie określonym w Części IV. ust. 4.</w:t>
      </w:r>
      <w:r w:rsidR="00121F77">
        <w:rPr>
          <w:rFonts w:cs="Arial"/>
        </w:rPr>
        <w:t>3</w:t>
      </w:r>
      <w:r>
        <w:rPr>
          <w:rFonts w:cs="Arial"/>
        </w:rPr>
        <w:t xml:space="preserve"> SWZ </w:t>
      </w:r>
    </w:p>
    <w:p w14:paraId="64A7A659" w14:textId="77777777" w:rsidR="009A1B2D" w:rsidRDefault="009A1B2D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0EA59986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01FF6075" w14:textId="77777777" w:rsidR="009A1B2D" w:rsidRDefault="009A1B2D" w:rsidP="0099123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</w:p>
    <w:p w14:paraId="3D241383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C0D6C79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A072D4F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lastRenderedPageBreak/>
        <w:t>2.</w:t>
      </w:r>
      <w:r>
        <w:rPr>
          <w:rFonts w:ascii="Calibri" w:hAnsi="Calibri" w:cs="Arial"/>
          <w:sz w:val="22"/>
          <w:szCs w:val="22"/>
        </w:rPr>
        <w:t xml:space="preserve"> Oświadczam, że zachodzą w stosunku do mnie podstawy wykluczenia z postępowania na podstawie art. ………….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</w:t>
      </w:r>
      <w:r>
        <w:rPr>
          <w:rFonts w:ascii="Calibri" w:hAnsi="Calibri" w:cs="Arial"/>
          <w:i/>
          <w:sz w:val="16"/>
          <w:szCs w:val="16"/>
        </w:rPr>
        <w:t xml:space="preserve">(podać mającą zastosowanie podstawę wykluczenia spośród wymienionych w art. 108 ust. 1 pkt 1,2 i 5, lub art. 109 ust. 1 ustawy </w:t>
      </w:r>
      <w:proofErr w:type="spellStart"/>
      <w:r>
        <w:rPr>
          <w:rFonts w:ascii="Calibri" w:hAnsi="Calibri" w:cs="Arial"/>
          <w:i/>
          <w:sz w:val="16"/>
          <w:szCs w:val="16"/>
        </w:rPr>
        <w:t>Pzp</w:t>
      </w:r>
      <w:proofErr w:type="spellEnd"/>
      <w:r>
        <w:rPr>
          <w:rFonts w:ascii="Calibri" w:hAnsi="Calibri" w:cs="Arial"/>
          <w:i/>
          <w:sz w:val="16"/>
          <w:szCs w:val="16"/>
        </w:rPr>
        <w:t>).</w:t>
      </w:r>
      <w:r>
        <w:rPr>
          <w:rFonts w:ascii="Calibri" w:hAnsi="Calibri" w:cs="Arial"/>
        </w:rPr>
        <w:t xml:space="preserve"> </w:t>
      </w:r>
      <w:r>
        <w:rPr>
          <w:rFonts w:ascii="Calibri" w:hAnsi="Calibri" w:cs="Arial"/>
          <w:sz w:val="22"/>
          <w:szCs w:val="22"/>
        </w:rPr>
        <w:t xml:space="preserve">Jednocześnie oświadczam, że w związku z ww. okolicznością, na podstawie art. 110 ust. 2 ustawy </w:t>
      </w:r>
      <w:proofErr w:type="spellStart"/>
      <w:r>
        <w:rPr>
          <w:rFonts w:ascii="Calibri" w:hAnsi="Calibri" w:cs="Arial"/>
          <w:sz w:val="22"/>
          <w:szCs w:val="22"/>
        </w:rPr>
        <w:t>Pzp</w:t>
      </w:r>
      <w:proofErr w:type="spellEnd"/>
      <w:r>
        <w:rPr>
          <w:rFonts w:ascii="Calibri" w:hAnsi="Calibri" w:cs="Arial"/>
          <w:sz w:val="22"/>
          <w:szCs w:val="22"/>
        </w:rPr>
        <w:t xml:space="preserve"> podjąłem następujące środki naprawcze: </w:t>
      </w:r>
    </w:p>
    <w:p w14:paraId="2061F0E4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1)…………………………………………………………………………………………………………..</w:t>
      </w:r>
    </w:p>
    <w:p w14:paraId="68630F5A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2)………………………………………………………………………………………..…………………........... 3)……………………………………………………………………………………………………………………</w:t>
      </w:r>
    </w:p>
    <w:p w14:paraId="3B50D633" w14:textId="77777777" w:rsidR="009A1B2D" w:rsidRDefault="009A1B2D">
      <w:pPr>
        <w:spacing w:line="360" w:lineRule="auto"/>
        <w:jc w:val="both"/>
        <w:rPr>
          <w:rFonts w:ascii="Arial" w:hAnsi="Arial" w:cs="Arial"/>
          <w:sz w:val="12"/>
          <w:szCs w:val="12"/>
        </w:rPr>
      </w:pPr>
    </w:p>
    <w:p w14:paraId="27362896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(należy opisać okoliczności czynu wykonawcy stanowiącego podstawę wykluczenia, o której mowa w art. 108 ust. 1 pkt 1, 2 i 5  lub art. 109 ust. 1 </w:t>
      </w:r>
      <w:proofErr w:type="spellStart"/>
      <w:r>
        <w:rPr>
          <w:rFonts w:ascii="Calibri" w:hAnsi="Calibri" w:cs="Arial"/>
          <w:i/>
          <w:sz w:val="18"/>
          <w:szCs w:val="18"/>
        </w:rPr>
        <w:t>Pzp</w:t>
      </w:r>
      <w:proofErr w:type="spellEnd"/>
      <w:r>
        <w:rPr>
          <w:rFonts w:ascii="Calibri" w:hAnsi="Calibri" w:cs="Arial"/>
          <w:i/>
          <w:sz w:val="18"/>
          <w:szCs w:val="18"/>
        </w:rPr>
        <w:t xml:space="preserve"> oraz podać dowody, że podjęte przez niego środki są wystarczające do wykazania jego rzetelności)</w:t>
      </w:r>
    </w:p>
    <w:p w14:paraId="63BFD5F6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180258B" w14:textId="77777777" w:rsidR="009A1B2D" w:rsidRPr="0099123D" w:rsidRDefault="009A1B2D" w:rsidP="0099123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3C2D23E8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AC75007" w14:textId="77777777" w:rsidR="009A1B2D" w:rsidRDefault="009A1B2D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B55E0BA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3. OŚWIADCZENIE DOTYCZĄCE PODMIOTU, NA KTÓREGO ZASOBY POWOŁUJE SIĘ WYKONAWCA:</w:t>
      </w:r>
    </w:p>
    <w:p w14:paraId="689B24A5" w14:textId="77777777" w:rsidR="009A1B2D" w:rsidRDefault="009A1B2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22D9CF6B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w stosunku do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</w:t>
      </w:r>
      <w:proofErr w:type="spellStart"/>
      <w:r>
        <w:rPr>
          <w:rFonts w:ascii="Calibri" w:hAnsi="Calibri" w:cs="Arial"/>
          <w:sz w:val="22"/>
          <w:szCs w:val="22"/>
        </w:rPr>
        <w:t>tów</w:t>
      </w:r>
      <w:proofErr w:type="spellEnd"/>
      <w:r>
        <w:rPr>
          <w:rFonts w:ascii="Calibri" w:hAnsi="Calibri" w:cs="Arial"/>
          <w:sz w:val="22"/>
          <w:szCs w:val="22"/>
        </w:rPr>
        <w:t>, na którego/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zasoby powołuję się w celu potwierdzenia spełniania warunków udziału w postępowaniu w niniejszym postępowaniu, tj.: 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8F710EB" w14:textId="77777777" w:rsidR="009A1B2D" w:rsidRDefault="009A1B2D">
      <w:pPr>
        <w:spacing w:line="360" w:lineRule="auto"/>
        <w:jc w:val="both"/>
        <w:rPr>
          <w:rFonts w:ascii="Calibri" w:hAnsi="Calibri" w:cs="Arial"/>
          <w:color w:val="FF0000"/>
          <w:sz w:val="22"/>
          <w:szCs w:val="22"/>
        </w:rPr>
      </w:pPr>
      <w:r>
        <w:rPr>
          <w:rFonts w:ascii="Calibri" w:hAnsi="Calibri" w:cs="Arial"/>
          <w:i/>
          <w:sz w:val="22"/>
          <w:szCs w:val="22"/>
        </w:rPr>
        <w:t>(podać pełną nazwę/firmę, adres, a także w zależności od podmiotu: NIP/PESEL, KRS/</w:t>
      </w:r>
      <w:proofErr w:type="spellStart"/>
      <w:r>
        <w:rPr>
          <w:rFonts w:ascii="Calibri" w:hAnsi="Calibri" w:cs="Arial"/>
          <w:i/>
          <w:sz w:val="22"/>
          <w:szCs w:val="22"/>
        </w:rPr>
        <w:t>CEiDG</w:t>
      </w:r>
      <w:proofErr w:type="spellEnd"/>
      <w:r>
        <w:rPr>
          <w:rFonts w:ascii="Calibri" w:hAnsi="Calibri" w:cs="Arial"/>
          <w:i/>
          <w:sz w:val="22"/>
          <w:szCs w:val="22"/>
        </w:rPr>
        <w:t xml:space="preserve">) </w:t>
      </w:r>
      <w:r>
        <w:rPr>
          <w:rFonts w:ascii="Calibri" w:hAnsi="Calibri" w:cs="Arial"/>
          <w:sz w:val="22"/>
          <w:szCs w:val="22"/>
        </w:rPr>
        <w:t xml:space="preserve">nie zachodzą podstawy wykluczenia z postępowania o udzielenie zamówienia na podstawie art. 108 ust. 1 pkt 1 - 6 oraz art. 109 ust. 1 pkt. 1, 2, 4, 5, 8 </w:t>
      </w:r>
      <w:r w:rsidR="005A33D9">
        <w:rPr>
          <w:rFonts w:ascii="Calibri" w:hAnsi="Calibri" w:cs="Arial"/>
          <w:sz w:val="22"/>
          <w:szCs w:val="22"/>
        </w:rPr>
        <w:t xml:space="preserve">,9 </w:t>
      </w:r>
      <w:r>
        <w:rPr>
          <w:rFonts w:ascii="Calibri" w:hAnsi="Calibri" w:cs="Arial"/>
          <w:sz w:val="22"/>
          <w:szCs w:val="22"/>
        </w:rPr>
        <w:t>i 10.</w:t>
      </w:r>
    </w:p>
    <w:p w14:paraId="5950C111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</w:p>
    <w:p w14:paraId="0A0B7DC6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75E4CB2D" w14:textId="77777777" w:rsidR="009A1B2D" w:rsidRDefault="009A1B2D" w:rsidP="0099123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65536AAB" w14:textId="77777777" w:rsidR="009A1B2D" w:rsidRDefault="009A1B2D">
      <w:pPr>
        <w:spacing w:line="360" w:lineRule="auto"/>
        <w:jc w:val="both"/>
        <w:rPr>
          <w:rFonts w:ascii="Arial" w:hAnsi="Arial" w:cs="Arial"/>
        </w:rPr>
      </w:pPr>
    </w:p>
    <w:p w14:paraId="4C2FFC8F" w14:textId="77777777" w:rsidR="009A1B2D" w:rsidRDefault="009A1B2D">
      <w:pPr>
        <w:shd w:val="clear" w:color="auto" w:fill="BFBFBF"/>
        <w:spacing w:line="360" w:lineRule="auto"/>
        <w:jc w:val="both"/>
        <w:rPr>
          <w:rFonts w:ascii="Calibri" w:hAnsi="Calibri" w:cs="Arial"/>
          <w:b/>
          <w:sz w:val="21"/>
          <w:szCs w:val="21"/>
        </w:rPr>
      </w:pPr>
      <w:r>
        <w:rPr>
          <w:rFonts w:ascii="Calibri" w:hAnsi="Calibri" w:cs="Arial"/>
          <w:b/>
          <w:sz w:val="21"/>
          <w:szCs w:val="21"/>
        </w:rPr>
        <w:t>4. OŚWIADCZENIE DOTYCZĄCE PODANYCH INFORMACJI:</w:t>
      </w:r>
    </w:p>
    <w:p w14:paraId="67F8DD01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1434E26" w14:textId="77777777" w:rsidR="009A1B2D" w:rsidRDefault="009A1B2D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1E19D908" w14:textId="77777777" w:rsidR="009A1B2D" w:rsidRDefault="009A1B2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0A7B77C" w14:textId="77777777" w:rsidR="009A1B2D" w:rsidRDefault="009A1B2D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>dnia ………….……. r.</w:t>
      </w:r>
    </w:p>
    <w:p w14:paraId="1D36F700" w14:textId="77777777" w:rsidR="0099123D" w:rsidRDefault="0099123D">
      <w:pPr>
        <w:spacing w:line="360" w:lineRule="auto"/>
        <w:jc w:val="both"/>
        <w:rPr>
          <w:rFonts w:ascii="Calibri" w:hAnsi="Calibri" w:cs="Arial"/>
        </w:rPr>
      </w:pPr>
    </w:p>
    <w:p w14:paraId="60AE8481" w14:textId="77777777" w:rsidR="0099123D" w:rsidRDefault="0099123D">
      <w:pPr>
        <w:spacing w:line="360" w:lineRule="auto"/>
        <w:jc w:val="both"/>
        <w:rPr>
          <w:rFonts w:ascii="Calibri" w:hAnsi="Calibri" w:cs="Arial"/>
        </w:rPr>
      </w:pPr>
    </w:p>
    <w:p w14:paraId="221E29F9" w14:textId="77777777" w:rsidR="009A1B2D" w:rsidRDefault="009A1B2D">
      <w:pPr>
        <w:spacing w:line="360" w:lineRule="auto"/>
        <w:jc w:val="both"/>
        <w:rPr>
          <w:rFonts w:ascii="Calibri" w:hAnsi="Calibri" w:cs="Arial"/>
          <w:i/>
          <w:sz w:val="16"/>
          <w:szCs w:val="16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…………………………………….</w:t>
      </w:r>
      <w:r>
        <w:rPr>
          <w:rFonts w:ascii="Calibri" w:hAnsi="Calibri" w:cs="Arial"/>
          <w:i/>
          <w:sz w:val="16"/>
          <w:szCs w:val="16"/>
        </w:rPr>
        <w:t xml:space="preserve">  </w:t>
      </w:r>
    </w:p>
    <w:p w14:paraId="7A3CF884" w14:textId="77777777" w:rsidR="009A1B2D" w:rsidRDefault="009A1B2D">
      <w:pPr>
        <w:spacing w:line="360" w:lineRule="auto"/>
        <w:ind w:left="5672" w:firstLine="709"/>
        <w:jc w:val="both"/>
        <w:rPr>
          <w:rFonts w:ascii="Calibri" w:hAnsi="Calibri" w:cs="Arial"/>
        </w:rPr>
      </w:pPr>
      <w:r>
        <w:rPr>
          <w:rFonts w:ascii="Calibri" w:hAnsi="Calibri" w:cs="Arial"/>
          <w:i/>
          <w:sz w:val="16"/>
          <w:szCs w:val="16"/>
        </w:rPr>
        <w:t>(podpis)</w:t>
      </w:r>
    </w:p>
    <w:sectPr w:rsidR="009A1B2D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AC356" w14:textId="77777777" w:rsidR="002A7968" w:rsidRDefault="002A7968">
      <w:r>
        <w:separator/>
      </w:r>
    </w:p>
  </w:endnote>
  <w:endnote w:type="continuationSeparator" w:id="0">
    <w:p w14:paraId="0A07155F" w14:textId="77777777" w:rsidR="002A7968" w:rsidRDefault="002A7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16AE9D" w14:textId="77777777" w:rsidR="009A1B2D" w:rsidRDefault="009A1B2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6403D" w14:textId="77777777" w:rsidR="009A1B2D" w:rsidRDefault="009A1B2D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BD3F66" w14:textId="77777777" w:rsidR="002A7968" w:rsidRDefault="002A7968">
      <w:r>
        <w:separator/>
      </w:r>
    </w:p>
  </w:footnote>
  <w:footnote w:type="continuationSeparator" w:id="0">
    <w:p w14:paraId="18AC0FFD" w14:textId="77777777" w:rsidR="002A7968" w:rsidRDefault="002A79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12" w15:restartNumberingAfterBreak="0">
    <w:nsid w:val="6EF342B5"/>
    <w:multiLevelType w:val="multilevel"/>
    <w:tmpl w:val="6EF342B5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945312903">
    <w:abstractNumId w:val="9"/>
  </w:num>
  <w:num w:numId="2" w16cid:durableId="121115084">
    <w:abstractNumId w:val="7"/>
  </w:num>
  <w:num w:numId="3" w16cid:durableId="1887063003">
    <w:abstractNumId w:val="6"/>
  </w:num>
  <w:num w:numId="4" w16cid:durableId="1510483605">
    <w:abstractNumId w:val="5"/>
  </w:num>
  <w:num w:numId="5" w16cid:durableId="1442604337">
    <w:abstractNumId w:val="4"/>
  </w:num>
  <w:num w:numId="6" w16cid:durableId="1310096063">
    <w:abstractNumId w:val="8"/>
  </w:num>
  <w:num w:numId="7" w16cid:durableId="1093744597">
    <w:abstractNumId w:val="3"/>
  </w:num>
  <w:num w:numId="8" w16cid:durableId="665979118">
    <w:abstractNumId w:val="2"/>
  </w:num>
  <w:num w:numId="9" w16cid:durableId="1174297111">
    <w:abstractNumId w:val="1"/>
  </w:num>
  <w:num w:numId="10" w16cid:durableId="1762604383">
    <w:abstractNumId w:val="0"/>
  </w:num>
  <w:num w:numId="11" w16cid:durableId="1233270396">
    <w:abstractNumId w:val="11"/>
  </w:num>
  <w:num w:numId="12" w16cid:durableId="18202206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446260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A1C"/>
    <w:rsid w:val="00000D50"/>
    <w:rsid w:val="00003B04"/>
    <w:rsid w:val="00004847"/>
    <w:rsid w:val="000054CF"/>
    <w:rsid w:val="0000620C"/>
    <w:rsid w:val="0000652C"/>
    <w:rsid w:val="000067D0"/>
    <w:rsid w:val="00006838"/>
    <w:rsid w:val="00007262"/>
    <w:rsid w:val="000109C0"/>
    <w:rsid w:val="0001328A"/>
    <w:rsid w:val="00020391"/>
    <w:rsid w:val="000211DB"/>
    <w:rsid w:val="00023FED"/>
    <w:rsid w:val="00024FED"/>
    <w:rsid w:val="00030462"/>
    <w:rsid w:val="00030C1F"/>
    <w:rsid w:val="00031C95"/>
    <w:rsid w:val="0004344A"/>
    <w:rsid w:val="000446DC"/>
    <w:rsid w:val="0004750C"/>
    <w:rsid w:val="00051BD2"/>
    <w:rsid w:val="00054C8A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F6A"/>
    <w:rsid w:val="0009157D"/>
    <w:rsid w:val="00094581"/>
    <w:rsid w:val="00094AB4"/>
    <w:rsid w:val="000A1F65"/>
    <w:rsid w:val="000A7BB9"/>
    <w:rsid w:val="000B16FA"/>
    <w:rsid w:val="000B21D0"/>
    <w:rsid w:val="000B24B3"/>
    <w:rsid w:val="000B303F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0F6E87"/>
    <w:rsid w:val="000F7E7D"/>
    <w:rsid w:val="001048A6"/>
    <w:rsid w:val="001057A2"/>
    <w:rsid w:val="001111E9"/>
    <w:rsid w:val="00111F2F"/>
    <w:rsid w:val="0011389D"/>
    <w:rsid w:val="00113C52"/>
    <w:rsid w:val="00120EA8"/>
    <w:rsid w:val="00121F77"/>
    <w:rsid w:val="00123451"/>
    <w:rsid w:val="0012350D"/>
    <w:rsid w:val="001257E2"/>
    <w:rsid w:val="0012617C"/>
    <w:rsid w:val="0012685E"/>
    <w:rsid w:val="00127BA7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6ADE"/>
    <w:rsid w:val="00187755"/>
    <w:rsid w:val="00191B7D"/>
    <w:rsid w:val="00194CED"/>
    <w:rsid w:val="00195193"/>
    <w:rsid w:val="00195335"/>
    <w:rsid w:val="001977D7"/>
    <w:rsid w:val="001A03D2"/>
    <w:rsid w:val="001A0ACB"/>
    <w:rsid w:val="001A0C4B"/>
    <w:rsid w:val="001A5A70"/>
    <w:rsid w:val="001A5F9B"/>
    <w:rsid w:val="001A6025"/>
    <w:rsid w:val="001A6849"/>
    <w:rsid w:val="001A7958"/>
    <w:rsid w:val="001B0388"/>
    <w:rsid w:val="001B11A0"/>
    <w:rsid w:val="001B2565"/>
    <w:rsid w:val="001B4508"/>
    <w:rsid w:val="001B7027"/>
    <w:rsid w:val="001B77F6"/>
    <w:rsid w:val="001C0ECD"/>
    <w:rsid w:val="001C49F0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A7968"/>
    <w:rsid w:val="002B18AC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181"/>
    <w:rsid w:val="00373286"/>
    <w:rsid w:val="00375C2E"/>
    <w:rsid w:val="003766E1"/>
    <w:rsid w:val="0037776F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36F0"/>
    <w:rsid w:val="003A4A8C"/>
    <w:rsid w:val="003A4EFC"/>
    <w:rsid w:val="003A6004"/>
    <w:rsid w:val="003A7BF4"/>
    <w:rsid w:val="003B2FC1"/>
    <w:rsid w:val="003B68F8"/>
    <w:rsid w:val="003C01F1"/>
    <w:rsid w:val="003C62A4"/>
    <w:rsid w:val="003C62C1"/>
    <w:rsid w:val="003C71B4"/>
    <w:rsid w:val="003C7D9F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46F4"/>
    <w:rsid w:val="003E4D15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20225"/>
    <w:rsid w:val="00420D45"/>
    <w:rsid w:val="00422405"/>
    <w:rsid w:val="0042394E"/>
    <w:rsid w:val="00424810"/>
    <w:rsid w:val="004276EA"/>
    <w:rsid w:val="00430863"/>
    <w:rsid w:val="00434172"/>
    <w:rsid w:val="00434280"/>
    <w:rsid w:val="00440966"/>
    <w:rsid w:val="00452252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6818"/>
    <w:rsid w:val="004A71A7"/>
    <w:rsid w:val="004B3B61"/>
    <w:rsid w:val="004B6C8C"/>
    <w:rsid w:val="004B7358"/>
    <w:rsid w:val="004C689A"/>
    <w:rsid w:val="004C7D0F"/>
    <w:rsid w:val="004D1477"/>
    <w:rsid w:val="004E0686"/>
    <w:rsid w:val="004E0F25"/>
    <w:rsid w:val="004E1798"/>
    <w:rsid w:val="004E1FCB"/>
    <w:rsid w:val="004E351C"/>
    <w:rsid w:val="004E54EA"/>
    <w:rsid w:val="004F1B34"/>
    <w:rsid w:val="005019A9"/>
    <w:rsid w:val="00502175"/>
    <w:rsid w:val="00503323"/>
    <w:rsid w:val="00503781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0C31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0B1F"/>
    <w:rsid w:val="005728E5"/>
    <w:rsid w:val="00572F8D"/>
    <w:rsid w:val="00573EB7"/>
    <w:rsid w:val="005757A9"/>
    <w:rsid w:val="005759BC"/>
    <w:rsid w:val="005761E6"/>
    <w:rsid w:val="00576DA8"/>
    <w:rsid w:val="005813C9"/>
    <w:rsid w:val="00582ECC"/>
    <w:rsid w:val="005872D4"/>
    <w:rsid w:val="00590E12"/>
    <w:rsid w:val="0059475A"/>
    <w:rsid w:val="00595D76"/>
    <w:rsid w:val="005976D5"/>
    <w:rsid w:val="005A1494"/>
    <w:rsid w:val="005A18CC"/>
    <w:rsid w:val="005A288F"/>
    <w:rsid w:val="005A33D9"/>
    <w:rsid w:val="005B33B2"/>
    <w:rsid w:val="005B5A2D"/>
    <w:rsid w:val="005B7E56"/>
    <w:rsid w:val="005C15F9"/>
    <w:rsid w:val="005C1CB1"/>
    <w:rsid w:val="005C417E"/>
    <w:rsid w:val="005C7FAA"/>
    <w:rsid w:val="005D2669"/>
    <w:rsid w:val="005D3625"/>
    <w:rsid w:val="005D4523"/>
    <w:rsid w:val="005E1023"/>
    <w:rsid w:val="005E248A"/>
    <w:rsid w:val="005E33BA"/>
    <w:rsid w:val="005E352A"/>
    <w:rsid w:val="005E4934"/>
    <w:rsid w:val="005E521E"/>
    <w:rsid w:val="005E5567"/>
    <w:rsid w:val="005E6106"/>
    <w:rsid w:val="005E6620"/>
    <w:rsid w:val="005F080E"/>
    <w:rsid w:val="005F26B6"/>
    <w:rsid w:val="005F3150"/>
    <w:rsid w:val="005F5113"/>
    <w:rsid w:val="005F525E"/>
    <w:rsid w:val="005F610A"/>
    <w:rsid w:val="005F615E"/>
    <w:rsid w:val="005F7D1D"/>
    <w:rsid w:val="00600904"/>
    <w:rsid w:val="00604A14"/>
    <w:rsid w:val="00606CF4"/>
    <w:rsid w:val="006076B5"/>
    <w:rsid w:val="0060791D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115"/>
    <w:rsid w:val="0066186C"/>
    <w:rsid w:val="00661EA3"/>
    <w:rsid w:val="0066664D"/>
    <w:rsid w:val="0067364C"/>
    <w:rsid w:val="00674851"/>
    <w:rsid w:val="006771D7"/>
    <w:rsid w:val="0068049C"/>
    <w:rsid w:val="006812E9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6E2B"/>
    <w:rsid w:val="006F7AB3"/>
    <w:rsid w:val="00700CC3"/>
    <w:rsid w:val="00703680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178B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554B"/>
    <w:rsid w:val="00737F1C"/>
    <w:rsid w:val="00741F22"/>
    <w:rsid w:val="007440D9"/>
    <w:rsid w:val="00746984"/>
    <w:rsid w:val="00747A6B"/>
    <w:rsid w:val="00751423"/>
    <w:rsid w:val="00754E9E"/>
    <w:rsid w:val="0076577A"/>
    <w:rsid w:val="0076675B"/>
    <w:rsid w:val="007679C6"/>
    <w:rsid w:val="00767CEC"/>
    <w:rsid w:val="0077157F"/>
    <w:rsid w:val="00772B64"/>
    <w:rsid w:val="00781F03"/>
    <w:rsid w:val="007828A8"/>
    <w:rsid w:val="00782DF5"/>
    <w:rsid w:val="0079022A"/>
    <w:rsid w:val="00797458"/>
    <w:rsid w:val="00797597"/>
    <w:rsid w:val="007A1F55"/>
    <w:rsid w:val="007A26FA"/>
    <w:rsid w:val="007A473D"/>
    <w:rsid w:val="007A619A"/>
    <w:rsid w:val="007A6DF5"/>
    <w:rsid w:val="007B092D"/>
    <w:rsid w:val="007B180F"/>
    <w:rsid w:val="007B5262"/>
    <w:rsid w:val="007B5778"/>
    <w:rsid w:val="007B75D2"/>
    <w:rsid w:val="007C39B6"/>
    <w:rsid w:val="007C3B75"/>
    <w:rsid w:val="007C3DB8"/>
    <w:rsid w:val="007D43B3"/>
    <w:rsid w:val="007D64F4"/>
    <w:rsid w:val="007D664A"/>
    <w:rsid w:val="007E07E6"/>
    <w:rsid w:val="007E20C2"/>
    <w:rsid w:val="007E4D83"/>
    <w:rsid w:val="007E6A24"/>
    <w:rsid w:val="007E7FB0"/>
    <w:rsid w:val="007F0E8B"/>
    <w:rsid w:val="007F1218"/>
    <w:rsid w:val="007F13C3"/>
    <w:rsid w:val="007F14C2"/>
    <w:rsid w:val="007F1591"/>
    <w:rsid w:val="007F1EBA"/>
    <w:rsid w:val="007F3F49"/>
    <w:rsid w:val="007F424A"/>
    <w:rsid w:val="007F46EC"/>
    <w:rsid w:val="007F6B65"/>
    <w:rsid w:val="0080109A"/>
    <w:rsid w:val="00803344"/>
    <w:rsid w:val="00803C2E"/>
    <w:rsid w:val="00805647"/>
    <w:rsid w:val="0081531E"/>
    <w:rsid w:val="00820D14"/>
    <w:rsid w:val="00823343"/>
    <w:rsid w:val="0083178A"/>
    <w:rsid w:val="00834C5D"/>
    <w:rsid w:val="008376C9"/>
    <w:rsid w:val="00841EFF"/>
    <w:rsid w:val="00845EDB"/>
    <w:rsid w:val="00851F3A"/>
    <w:rsid w:val="00852045"/>
    <w:rsid w:val="00853AB5"/>
    <w:rsid w:val="008577FA"/>
    <w:rsid w:val="008606C1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7552"/>
    <w:rsid w:val="008A0508"/>
    <w:rsid w:val="008A0FC6"/>
    <w:rsid w:val="008A3E19"/>
    <w:rsid w:val="008B1A81"/>
    <w:rsid w:val="008B27D9"/>
    <w:rsid w:val="008B41AA"/>
    <w:rsid w:val="008B4747"/>
    <w:rsid w:val="008B60FF"/>
    <w:rsid w:val="008C1E3B"/>
    <w:rsid w:val="008C25D0"/>
    <w:rsid w:val="008C3BB9"/>
    <w:rsid w:val="008D09A7"/>
    <w:rsid w:val="008D24D8"/>
    <w:rsid w:val="008D5029"/>
    <w:rsid w:val="008D65BF"/>
    <w:rsid w:val="008D78AB"/>
    <w:rsid w:val="008E1200"/>
    <w:rsid w:val="008E1AAC"/>
    <w:rsid w:val="008E353A"/>
    <w:rsid w:val="008E62A2"/>
    <w:rsid w:val="008E7758"/>
    <w:rsid w:val="008F03FF"/>
    <w:rsid w:val="00900EF0"/>
    <w:rsid w:val="00901CE8"/>
    <w:rsid w:val="00904FC4"/>
    <w:rsid w:val="009069DC"/>
    <w:rsid w:val="009102EB"/>
    <w:rsid w:val="009148D1"/>
    <w:rsid w:val="009152A0"/>
    <w:rsid w:val="009152B1"/>
    <w:rsid w:val="009166F9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1B4B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123D"/>
    <w:rsid w:val="009964D1"/>
    <w:rsid w:val="00996700"/>
    <w:rsid w:val="009A0C54"/>
    <w:rsid w:val="009A1B2D"/>
    <w:rsid w:val="009A6015"/>
    <w:rsid w:val="009A7623"/>
    <w:rsid w:val="009A7CDE"/>
    <w:rsid w:val="009B027B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31C2"/>
    <w:rsid w:val="009E3E47"/>
    <w:rsid w:val="009E49E9"/>
    <w:rsid w:val="009E64D0"/>
    <w:rsid w:val="009E78DD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693E"/>
    <w:rsid w:val="00A276AA"/>
    <w:rsid w:val="00A31904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391B"/>
    <w:rsid w:val="00A740B0"/>
    <w:rsid w:val="00A76964"/>
    <w:rsid w:val="00A85F28"/>
    <w:rsid w:val="00A868CD"/>
    <w:rsid w:val="00A870FA"/>
    <w:rsid w:val="00A87416"/>
    <w:rsid w:val="00A9524A"/>
    <w:rsid w:val="00A96810"/>
    <w:rsid w:val="00AA0ADD"/>
    <w:rsid w:val="00AA12B6"/>
    <w:rsid w:val="00AA17DB"/>
    <w:rsid w:val="00AA4933"/>
    <w:rsid w:val="00AA5BC6"/>
    <w:rsid w:val="00AA6DEE"/>
    <w:rsid w:val="00AA771F"/>
    <w:rsid w:val="00AB06A2"/>
    <w:rsid w:val="00AB7A72"/>
    <w:rsid w:val="00AC1A86"/>
    <w:rsid w:val="00AC2548"/>
    <w:rsid w:val="00AC2C28"/>
    <w:rsid w:val="00AC3758"/>
    <w:rsid w:val="00AC557F"/>
    <w:rsid w:val="00AD0546"/>
    <w:rsid w:val="00AD0DF9"/>
    <w:rsid w:val="00AD4C34"/>
    <w:rsid w:val="00AD653E"/>
    <w:rsid w:val="00AE077B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58BC"/>
    <w:rsid w:val="00B170C1"/>
    <w:rsid w:val="00B17864"/>
    <w:rsid w:val="00B20E96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1824"/>
    <w:rsid w:val="00B8365F"/>
    <w:rsid w:val="00B86D8B"/>
    <w:rsid w:val="00B87D7C"/>
    <w:rsid w:val="00B94ECA"/>
    <w:rsid w:val="00B962A1"/>
    <w:rsid w:val="00B975D0"/>
    <w:rsid w:val="00BA1028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1B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0186"/>
    <w:rsid w:val="00BF6C4B"/>
    <w:rsid w:val="00C031E7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F95"/>
    <w:rsid w:val="00C21692"/>
    <w:rsid w:val="00C234B6"/>
    <w:rsid w:val="00C25185"/>
    <w:rsid w:val="00C3239D"/>
    <w:rsid w:val="00C3633A"/>
    <w:rsid w:val="00C40150"/>
    <w:rsid w:val="00C4602F"/>
    <w:rsid w:val="00C46442"/>
    <w:rsid w:val="00C50102"/>
    <w:rsid w:val="00C508FB"/>
    <w:rsid w:val="00C53229"/>
    <w:rsid w:val="00C53CA8"/>
    <w:rsid w:val="00C53CB4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4D6F"/>
    <w:rsid w:val="00C866C4"/>
    <w:rsid w:val="00C9085C"/>
    <w:rsid w:val="00C923CE"/>
    <w:rsid w:val="00C92F8E"/>
    <w:rsid w:val="00C935DD"/>
    <w:rsid w:val="00C945E6"/>
    <w:rsid w:val="00C97CFA"/>
    <w:rsid w:val="00CA0463"/>
    <w:rsid w:val="00CA14A7"/>
    <w:rsid w:val="00CA1C2E"/>
    <w:rsid w:val="00CA3182"/>
    <w:rsid w:val="00CA572E"/>
    <w:rsid w:val="00CA6524"/>
    <w:rsid w:val="00CA7DA1"/>
    <w:rsid w:val="00CB40BE"/>
    <w:rsid w:val="00CB53A7"/>
    <w:rsid w:val="00CB623F"/>
    <w:rsid w:val="00CB73B5"/>
    <w:rsid w:val="00CB7E8A"/>
    <w:rsid w:val="00CC3DDC"/>
    <w:rsid w:val="00CC4369"/>
    <w:rsid w:val="00CC44CA"/>
    <w:rsid w:val="00CC63B8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0D42"/>
    <w:rsid w:val="00CF1956"/>
    <w:rsid w:val="00CF5060"/>
    <w:rsid w:val="00CF63B2"/>
    <w:rsid w:val="00CF7F37"/>
    <w:rsid w:val="00D0150D"/>
    <w:rsid w:val="00D0153C"/>
    <w:rsid w:val="00D02A61"/>
    <w:rsid w:val="00D03B5D"/>
    <w:rsid w:val="00D0610E"/>
    <w:rsid w:val="00D0684A"/>
    <w:rsid w:val="00D075C0"/>
    <w:rsid w:val="00D107F5"/>
    <w:rsid w:val="00D16D3A"/>
    <w:rsid w:val="00D2205B"/>
    <w:rsid w:val="00D22EB8"/>
    <w:rsid w:val="00D241BE"/>
    <w:rsid w:val="00D26F9C"/>
    <w:rsid w:val="00D27B2C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6866"/>
    <w:rsid w:val="00D47ABE"/>
    <w:rsid w:val="00D47BA3"/>
    <w:rsid w:val="00D56861"/>
    <w:rsid w:val="00D63701"/>
    <w:rsid w:val="00D66E51"/>
    <w:rsid w:val="00D701E7"/>
    <w:rsid w:val="00D71A35"/>
    <w:rsid w:val="00D71EF5"/>
    <w:rsid w:val="00D72366"/>
    <w:rsid w:val="00D75286"/>
    <w:rsid w:val="00D760A1"/>
    <w:rsid w:val="00D8302A"/>
    <w:rsid w:val="00D8365F"/>
    <w:rsid w:val="00D8464A"/>
    <w:rsid w:val="00D84741"/>
    <w:rsid w:val="00D85E85"/>
    <w:rsid w:val="00D86F98"/>
    <w:rsid w:val="00D90AA4"/>
    <w:rsid w:val="00D96430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D13DC"/>
    <w:rsid w:val="00DD48B8"/>
    <w:rsid w:val="00DD55DC"/>
    <w:rsid w:val="00DD7C75"/>
    <w:rsid w:val="00DE0C47"/>
    <w:rsid w:val="00DE2707"/>
    <w:rsid w:val="00DE2AB8"/>
    <w:rsid w:val="00DE3D0E"/>
    <w:rsid w:val="00DE63DA"/>
    <w:rsid w:val="00DE6C31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314F"/>
    <w:rsid w:val="00E3596D"/>
    <w:rsid w:val="00E361D7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2692"/>
    <w:rsid w:val="00EA5A06"/>
    <w:rsid w:val="00EB096E"/>
    <w:rsid w:val="00EB30EF"/>
    <w:rsid w:val="00EB565D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71F3"/>
    <w:rsid w:val="00F1613F"/>
    <w:rsid w:val="00F16AC3"/>
    <w:rsid w:val="00F204C8"/>
    <w:rsid w:val="00F26475"/>
    <w:rsid w:val="00F27C33"/>
    <w:rsid w:val="00F30297"/>
    <w:rsid w:val="00F30DD7"/>
    <w:rsid w:val="00F31547"/>
    <w:rsid w:val="00F31630"/>
    <w:rsid w:val="00F35495"/>
    <w:rsid w:val="00F37529"/>
    <w:rsid w:val="00F37A09"/>
    <w:rsid w:val="00F408E4"/>
    <w:rsid w:val="00F42366"/>
    <w:rsid w:val="00F4411F"/>
    <w:rsid w:val="00F443E7"/>
    <w:rsid w:val="00F52DF4"/>
    <w:rsid w:val="00F5478E"/>
    <w:rsid w:val="00F56B29"/>
    <w:rsid w:val="00F63D9E"/>
    <w:rsid w:val="00F66C1C"/>
    <w:rsid w:val="00F71318"/>
    <w:rsid w:val="00F72694"/>
    <w:rsid w:val="00F7624B"/>
    <w:rsid w:val="00F81732"/>
    <w:rsid w:val="00F90292"/>
    <w:rsid w:val="00F92920"/>
    <w:rsid w:val="00F93E9A"/>
    <w:rsid w:val="00F942D5"/>
    <w:rsid w:val="00F95682"/>
    <w:rsid w:val="00F9601F"/>
    <w:rsid w:val="00F97BCD"/>
    <w:rsid w:val="00FA005D"/>
    <w:rsid w:val="00FA14CE"/>
    <w:rsid w:val="00FA195D"/>
    <w:rsid w:val="00FA3CF0"/>
    <w:rsid w:val="00FA7EEA"/>
    <w:rsid w:val="00FB2A64"/>
    <w:rsid w:val="00FB6F12"/>
    <w:rsid w:val="00FB7CA2"/>
    <w:rsid w:val="00FC423A"/>
    <w:rsid w:val="00FC5EDC"/>
    <w:rsid w:val="00FD06D1"/>
    <w:rsid w:val="00FD1A9B"/>
    <w:rsid w:val="00FD24F8"/>
    <w:rsid w:val="00FD5721"/>
    <w:rsid w:val="00FD6B52"/>
    <w:rsid w:val="00FE032C"/>
    <w:rsid w:val="00FE0DFE"/>
    <w:rsid w:val="00FE18FE"/>
    <w:rsid w:val="00FE4EF2"/>
    <w:rsid w:val="00FE61E4"/>
    <w:rsid w:val="00FE6902"/>
    <w:rsid w:val="00FF0F42"/>
    <w:rsid w:val="00FF12D9"/>
    <w:rsid w:val="00FF270B"/>
    <w:rsid w:val="00FF49F4"/>
    <w:rsid w:val="00FF7454"/>
    <w:rsid w:val="00FF7649"/>
    <w:rsid w:val="04963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88F57D"/>
  <w15:chartTrackingRefBased/>
  <w15:docId w15:val="{59AA8B55-97A3-4D9C-B8C9-4134394BA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507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3542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8</cp:revision>
  <cp:lastPrinted>2025-11-13T12:08:00Z</cp:lastPrinted>
  <dcterms:created xsi:type="dcterms:W3CDTF">2025-11-13T11:55:00Z</dcterms:created>
  <dcterms:modified xsi:type="dcterms:W3CDTF">2025-12-18T10:23:00Z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